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807" w:rsidRPr="000C0BC3" w:rsidRDefault="00C36807" w:rsidP="00C36807">
      <w:pPr>
        <w:tabs>
          <w:tab w:val="left" w:pos="0"/>
        </w:tabs>
        <w:spacing w:line="100" w:lineRule="atLeast"/>
        <w:jc w:val="right"/>
        <w:rPr>
          <w:color w:val="auto"/>
        </w:rPr>
      </w:pPr>
      <w:r w:rsidRPr="000C0BC3">
        <w:rPr>
          <w:rFonts w:eastAsia="Times New Roman"/>
          <w:b/>
          <w:i/>
          <w:iCs/>
          <w:color w:val="auto"/>
          <w:lang w:eastAsia="ar-SA"/>
        </w:rPr>
        <w:t>Załącznik nr 5</w:t>
      </w:r>
    </w:p>
    <w:p w:rsidR="00C36807" w:rsidRPr="000C0BC3" w:rsidRDefault="00C36807" w:rsidP="00C36807">
      <w:pPr>
        <w:jc w:val="right"/>
        <w:rPr>
          <w:color w:val="auto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05"/>
        <w:gridCol w:w="5963"/>
      </w:tblGrid>
      <w:tr w:rsidR="00C36807" w:rsidRPr="000C0BC3" w:rsidTr="0085281C">
        <w:tc>
          <w:tcPr>
            <w:tcW w:w="37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36807" w:rsidRPr="000C0BC3" w:rsidRDefault="00C36807" w:rsidP="0085281C">
            <w:pPr>
              <w:snapToGrid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lang w:eastAsia="ar-SA"/>
              </w:rPr>
            </w:pPr>
          </w:p>
          <w:p w:rsidR="00C36807" w:rsidRPr="000C0BC3" w:rsidRDefault="00C36807" w:rsidP="0085281C">
            <w:pPr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lang w:eastAsia="ar-SA"/>
              </w:rPr>
            </w:pPr>
          </w:p>
          <w:p w:rsidR="00C36807" w:rsidRPr="000C0BC3" w:rsidRDefault="00C36807" w:rsidP="0085281C">
            <w:pPr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C36807" w:rsidRPr="000C0BC3" w:rsidRDefault="00C36807" w:rsidP="0085281C">
            <w:pPr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20"/>
                <w:szCs w:val="20"/>
                <w:lang w:eastAsia="ar-SA"/>
              </w:rPr>
            </w:pPr>
          </w:p>
          <w:p w:rsidR="00C36807" w:rsidRPr="000C0BC3" w:rsidRDefault="00C36807" w:rsidP="0085281C">
            <w:pPr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20"/>
                <w:szCs w:val="20"/>
                <w:lang w:eastAsia="ar-SA"/>
              </w:rPr>
            </w:pPr>
          </w:p>
          <w:p w:rsidR="00C36807" w:rsidRPr="000C0BC3" w:rsidRDefault="00C36807" w:rsidP="0085281C">
            <w:pPr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20"/>
                <w:szCs w:val="20"/>
                <w:lang w:eastAsia="ar-SA"/>
              </w:rPr>
            </w:pPr>
          </w:p>
          <w:p w:rsidR="00C36807" w:rsidRPr="000C0BC3" w:rsidRDefault="00C36807" w:rsidP="0085281C">
            <w:pPr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20"/>
                <w:szCs w:val="20"/>
                <w:lang w:eastAsia="ar-SA"/>
              </w:rPr>
            </w:pPr>
          </w:p>
          <w:p w:rsidR="00C36807" w:rsidRPr="000C0BC3" w:rsidRDefault="00C36807" w:rsidP="0085281C">
            <w:pPr>
              <w:jc w:val="center"/>
              <w:rPr>
                <w:rFonts w:eastAsia="Times New Roman"/>
                <w:color w:val="auto"/>
                <w:sz w:val="28"/>
                <w:szCs w:val="28"/>
                <w:lang w:eastAsia="ar-SA"/>
              </w:rPr>
            </w:pPr>
            <w:r w:rsidRPr="000C0BC3">
              <w:rPr>
                <w:rFonts w:eastAsia="Times New Roman"/>
                <w:i/>
                <w:iCs/>
                <w:color w:val="auto"/>
                <w:sz w:val="20"/>
                <w:szCs w:val="20"/>
                <w:lang w:eastAsia="ar-SA"/>
              </w:rPr>
              <w:t>(pieczęć Wykonawcy/Wykonawców)</w:t>
            </w:r>
          </w:p>
        </w:tc>
        <w:tc>
          <w:tcPr>
            <w:tcW w:w="59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36807" w:rsidRPr="000C0BC3" w:rsidRDefault="00C36807" w:rsidP="0085281C">
            <w:pPr>
              <w:snapToGrid w:val="0"/>
              <w:jc w:val="center"/>
              <w:rPr>
                <w:rFonts w:eastAsia="Times New Roman"/>
                <w:color w:val="auto"/>
                <w:sz w:val="28"/>
                <w:szCs w:val="28"/>
                <w:lang w:eastAsia="ar-SA"/>
              </w:rPr>
            </w:pPr>
          </w:p>
          <w:p w:rsidR="00C36807" w:rsidRPr="000C0BC3" w:rsidRDefault="00C36807" w:rsidP="0085281C"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0C0BC3">
              <w:rPr>
                <w:b/>
                <w:bCs/>
                <w:color w:val="auto"/>
                <w:sz w:val="28"/>
                <w:szCs w:val="28"/>
              </w:rPr>
              <w:t>OŚWIADCZENIE</w:t>
            </w:r>
          </w:p>
          <w:p w:rsidR="00C36807" w:rsidRPr="000C0BC3" w:rsidRDefault="00C36807" w:rsidP="0085281C">
            <w:pPr>
              <w:jc w:val="center"/>
              <w:rPr>
                <w:rFonts w:ascii="Tahoma" w:eastAsia="Times New Roman" w:hAnsi="Tahoma" w:cs="Tahoma"/>
                <w:color w:val="auto"/>
                <w:sz w:val="22"/>
                <w:szCs w:val="22"/>
                <w:lang w:eastAsia="ar-SA"/>
              </w:rPr>
            </w:pPr>
            <w:r w:rsidRPr="000C0BC3">
              <w:rPr>
                <w:b/>
                <w:bCs/>
                <w:color w:val="auto"/>
                <w:sz w:val="28"/>
                <w:szCs w:val="28"/>
              </w:rPr>
              <w:t>O PRZYNALEŻNOŚCI LUB BRAKU PRZYNALEŻNOŚCI DO GRUPY KAPITAŁOWEJ</w:t>
            </w:r>
          </w:p>
          <w:p w:rsidR="00C36807" w:rsidRPr="000C0BC3" w:rsidRDefault="00C36807" w:rsidP="0085281C">
            <w:pPr>
              <w:jc w:val="center"/>
              <w:rPr>
                <w:rFonts w:ascii="Tahoma" w:eastAsia="Times New Roman" w:hAnsi="Tahoma" w:cs="Tahoma"/>
                <w:color w:val="auto"/>
                <w:sz w:val="22"/>
                <w:szCs w:val="22"/>
                <w:lang w:eastAsia="ar-SA"/>
              </w:rPr>
            </w:pPr>
          </w:p>
        </w:tc>
      </w:tr>
    </w:tbl>
    <w:p w:rsidR="00C36807" w:rsidRPr="000C0BC3" w:rsidRDefault="00C36807" w:rsidP="00C36807">
      <w:pPr>
        <w:rPr>
          <w:color w:val="auto"/>
        </w:rPr>
      </w:pPr>
    </w:p>
    <w:p w:rsidR="00C36807" w:rsidRPr="000C0BC3" w:rsidRDefault="00C36807" w:rsidP="00C36807">
      <w:pPr>
        <w:jc w:val="center"/>
        <w:rPr>
          <w:b/>
          <w:bCs/>
          <w:color w:val="auto"/>
        </w:rPr>
      </w:pPr>
    </w:p>
    <w:p w:rsidR="00C36807" w:rsidRPr="000C0BC3" w:rsidRDefault="00C36807" w:rsidP="00C36807">
      <w:pPr>
        <w:jc w:val="center"/>
        <w:rPr>
          <w:b/>
          <w:bCs/>
          <w:color w:val="auto"/>
        </w:rPr>
      </w:pPr>
    </w:p>
    <w:p w:rsidR="00C36807" w:rsidRPr="000C0BC3" w:rsidRDefault="00C36807" w:rsidP="00C36807">
      <w:pPr>
        <w:spacing w:line="360" w:lineRule="auto"/>
        <w:jc w:val="both"/>
        <w:rPr>
          <w:b/>
          <w:color w:val="auto"/>
        </w:rPr>
      </w:pPr>
      <w:r w:rsidRPr="000C0BC3">
        <w:rPr>
          <w:color w:val="auto"/>
        </w:rPr>
        <w:t xml:space="preserve">Składając ofertę w postępowaniu o udzielenie zamówienia publicznego prowadzonego w trybie przetargu nieograniczonego na: </w:t>
      </w:r>
      <w:r w:rsidRPr="000C0BC3">
        <w:rPr>
          <w:b/>
          <w:color w:val="auto"/>
        </w:rPr>
        <w:t>„</w:t>
      </w:r>
      <w:r w:rsidRPr="000C0BC3">
        <w:rPr>
          <w:rFonts w:eastAsia="Lucida Sans Unicode"/>
          <w:b/>
          <w:bCs/>
          <w:color w:val="auto"/>
          <w:sz w:val="22"/>
          <w:szCs w:val="22"/>
        </w:rPr>
        <w:t xml:space="preserve"> </w:t>
      </w:r>
      <w:r w:rsidRPr="000C0BC3">
        <w:rPr>
          <w:rFonts w:eastAsia="Lucida Sans Unicode"/>
          <w:b/>
          <w:bCs/>
          <w:color w:val="auto"/>
        </w:rPr>
        <w:t>Przebudowa drogi powiatowej nr 1424 C Rywałd – Dębowa Łąka od km 6+774 do km 7+770</w:t>
      </w:r>
      <w:r w:rsidRPr="000C0BC3">
        <w:rPr>
          <w:b/>
          <w:color w:val="auto"/>
        </w:rPr>
        <w:t xml:space="preserve">” </w:t>
      </w:r>
      <w:r w:rsidRPr="000C0BC3">
        <w:rPr>
          <w:rStyle w:val="bold"/>
          <w:rFonts w:eastAsia="MS Mincho"/>
          <w:b w:val="0"/>
          <w:color w:val="auto"/>
          <w:lang w:eastAsia="ar-SA"/>
        </w:rPr>
        <w:t>oświadczam, że:</w:t>
      </w:r>
    </w:p>
    <w:p w:rsidR="00C36807" w:rsidRPr="000C0BC3" w:rsidRDefault="00C36807" w:rsidP="00C36807">
      <w:pPr>
        <w:spacing w:line="360" w:lineRule="auto"/>
        <w:jc w:val="both"/>
        <w:rPr>
          <w:color w:val="auto"/>
        </w:rPr>
      </w:pPr>
    </w:p>
    <w:p w:rsidR="00C36807" w:rsidRPr="000C0BC3" w:rsidRDefault="00C36807" w:rsidP="00C36807">
      <w:pPr>
        <w:spacing w:line="360" w:lineRule="auto"/>
        <w:ind w:left="720"/>
        <w:jc w:val="both"/>
        <w:rPr>
          <w:rStyle w:val="bold"/>
          <w:color w:val="auto"/>
        </w:rPr>
      </w:pPr>
      <w:r w:rsidRPr="000C0BC3">
        <w:rPr>
          <w:rStyle w:val="bold"/>
          <w:color w:val="auto"/>
        </w:rPr>
        <w:t>- nie należy</w:t>
      </w:r>
      <w:r w:rsidRPr="000C0BC3">
        <w:rPr>
          <w:color w:val="auto"/>
        </w:rPr>
        <w:t xml:space="preserve"> do grupy kapitałowej, o której mowa w art. 24 ust. 1 pkt. 23 ustawy z dnia 29 stycznia 2004 roku Prawo zamówień publicznych*,</w:t>
      </w:r>
    </w:p>
    <w:p w:rsidR="00C36807" w:rsidRPr="000C0BC3" w:rsidRDefault="00C36807" w:rsidP="00C36807">
      <w:pPr>
        <w:spacing w:line="360" w:lineRule="auto"/>
        <w:ind w:left="720"/>
        <w:jc w:val="both"/>
        <w:rPr>
          <w:color w:val="auto"/>
        </w:rPr>
      </w:pPr>
      <w:r w:rsidRPr="000C0BC3">
        <w:rPr>
          <w:rStyle w:val="bold"/>
          <w:color w:val="auto"/>
        </w:rPr>
        <w:t>- należy</w:t>
      </w:r>
      <w:r w:rsidRPr="000C0BC3">
        <w:rPr>
          <w:color w:val="auto"/>
        </w:rPr>
        <w:t xml:space="preserve"> do grupy kapitałowej, o której mowa w art. 24 ust. 1 pkt. 23 ustawy z dnia 29 stycznia 2004 roku Prawo zamówień publicznych*.</w:t>
      </w:r>
    </w:p>
    <w:p w:rsidR="00C36807" w:rsidRPr="000C0BC3" w:rsidRDefault="00C36807" w:rsidP="00C36807">
      <w:pPr>
        <w:spacing w:line="360" w:lineRule="auto"/>
        <w:rPr>
          <w:color w:val="auto"/>
        </w:rPr>
      </w:pPr>
    </w:p>
    <w:p w:rsidR="00C36807" w:rsidRPr="000C0BC3" w:rsidRDefault="00C36807" w:rsidP="00C36807">
      <w:pPr>
        <w:spacing w:line="100" w:lineRule="atLeast"/>
        <w:jc w:val="both"/>
        <w:rPr>
          <w:color w:val="auto"/>
        </w:rPr>
      </w:pPr>
      <w:r w:rsidRPr="000C0BC3">
        <w:rPr>
          <w:i/>
          <w:iCs/>
          <w:color w:val="auto"/>
        </w:rPr>
        <w:t>W przypadku przynależności wykonawcy do grupy kapitałowej, o której mowa w art. 24 ust. 1 pkt. 23 ustawy z dnia 29 stycznia 2004 roku Prawo zamówień publicznych, wykonawca składa wraz z ofertą listę podmiotów należących do grupy kapitałowej.</w:t>
      </w:r>
    </w:p>
    <w:p w:rsidR="00C36807" w:rsidRPr="000C0BC3" w:rsidRDefault="00C36807" w:rsidP="00C36807">
      <w:pPr>
        <w:spacing w:line="360" w:lineRule="auto"/>
        <w:jc w:val="both"/>
        <w:rPr>
          <w:color w:val="auto"/>
        </w:rPr>
      </w:pPr>
    </w:p>
    <w:p w:rsidR="00C36807" w:rsidRPr="000C0BC3" w:rsidRDefault="00C36807" w:rsidP="00C36807">
      <w:pPr>
        <w:rPr>
          <w:color w:val="auto"/>
        </w:rPr>
      </w:pPr>
    </w:p>
    <w:p w:rsidR="00C36807" w:rsidRPr="000C0BC3" w:rsidRDefault="00C36807" w:rsidP="00C36807">
      <w:pPr>
        <w:rPr>
          <w:color w:val="auto"/>
        </w:rPr>
      </w:pPr>
    </w:p>
    <w:p w:rsidR="00C36807" w:rsidRPr="000C0BC3" w:rsidRDefault="00C36807" w:rsidP="00C36807">
      <w:pPr>
        <w:jc w:val="both"/>
        <w:rPr>
          <w:rFonts w:eastAsia="Times New Roman"/>
          <w:color w:val="auto"/>
          <w:lang w:eastAsia="ar-SA"/>
        </w:rPr>
      </w:pPr>
      <w:r w:rsidRPr="000C0BC3">
        <w:rPr>
          <w:rFonts w:eastAsia="Times New Roman"/>
          <w:color w:val="auto"/>
          <w:lang w:eastAsia="ar-SA"/>
        </w:rPr>
        <w:t xml:space="preserve">__________________ dnia __ __ 2019  roku </w:t>
      </w:r>
    </w:p>
    <w:p w:rsidR="00C36807" w:rsidRPr="000C0BC3" w:rsidRDefault="00C36807" w:rsidP="00C36807">
      <w:pPr>
        <w:jc w:val="both"/>
        <w:rPr>
          <w:rFonts w:eastAsia="Times New Roman"/>
          <w:color w:val="auto"/>
          <w:lang w:eastAsia="ar-SA"/>
        </w:rPr>
      </w:pPr>
    </w:p>
    <w:p w:rsidR="00C36807" w:rsidRPr="000C0BC3" w:rsidRDefault="00C36807" w:rsidP="00C36807">
      <w:pPr>
        <w:jc w:val="both"/>
        <w:rPr>
          <w:rFonts w:eastAsia="Times New Roman"/>
          <w:color w:val="auto"/>
          <w:lang w:eastAsia="ar-SA"/>
        </w:rPr>
      </w:pPr>
    </w:p>
    <w:p w:rsidR="00C36807" w:rsidRPr="000C0BC3" w:rsidRDefault="00C36807" w:rsidP="00C36807">
      <w:pPr>
        <w:jc w:val="both"/>
        <w:rPr>
          <w:rFonts w:eastAsia="Times New Roman"/>
          <w:color w:val="auto"/>
          <w:lang w:eastAsia="ar-SA"/>
        </w:rPr>
      </w:pPr>
    </w:p>
    <w:p w:rsidR="00C36807" w:rsidRPr="000C0BC3" w:rsidRDefault="00C36807" w:rsidP="00C36807">
      <w:pPr>
        <w:jc w:val="both"/>
        <w:rPr>
          <w:rFonts w:eastAsia="Times New Roman"/>
          <w:color w:val="auto"/>
          <w:lang w:eastAsia="ar-SA"/>
        </w:rPr>
      </w:pPr>
    </w:p>
    <w:p w:rsidR="00C36807" w:rsidRPr="000C0BC3" w:rsidRDefault="00C36807" w:rsidP="00C36807">
      <w:pPr>
        <w:jc w:val="both"/>
        <w:rPr>
          <w:rFonts w:eastAsia="Times New Roman"/>
          <w:i/>
          <w:iCs/>
          <w:color w:val="auto"/>
          <w:lang w:eastAsia="ar-SA"/>
        </w:rPr>
      </w:pPr>
      <w:r w:rsidRPr="000C0BC3">
        <w:rPr>
          <w:rFonts w:eastAsia="Times New Roman"/>
          <w:color w:val="auto"/>
          <w:lang w:eastAsia="ar-SA"/>
        </w:rPr>
        <w:t xml:space="preserve">                                                                                        _____________________________</w:t>
      </w:r>
    </w:p>
    <w:p w:rsidR="00C36807" w:rsidRPr="000C0BC3" w:rsidRDefault="00C36807" w:rsidP="00C36807">
      <w:pPr>
        <w:jc w:val="both"/>
        <w:rPr>
          <w:color w:val="auto"/>
          <w:sz w:val="20"/>
          <w:szCs w:val="20"/>
        </w:rPr>
      </w:pPr>
      <w:r w:rsidRPr="000C0BC3">
        <w:rPr>
          <w:rFonts w:eastAsia="Times New Roman"/>
          <w:i/>
          <w:iCs/>
          <w:color w:val="auto"/>
          <w:lang w:eastAsia="ar-SA"/>
        </w:rPr>
        <w:t xml:space="preserve">                                                                           </w:t>
      </w:r>
      <w:r w:rsidRPr="000C0BC3">
        <w:rPr>
          <w:rFonts w:eastAsia="Times New Roman"/>
          <w:i/>
          <w:iCs/>
          <w:color w:val="auto"/>
          <w:lang w:eastAsia="ar-SA"/>
        </w:rPr>
        <w:tab/>
        <w:t xml:space="preserve">     (podpis Wykonawcy/Pełnomocnik</w:t>
      </w:r>
      <w:r w:rsidRPr="000C0BC3">
        <w:rPr>
          <w:rFonts w:eastAsia="Times New Roman"/>
          <w:i/>
          <w:iCs/>
          <w:color w:val="auto"/>
          <w:sz w:val="20"/>
          <w:szCs w:val="20"/>
          <w:lang w:eastAsia="ar-SA"/>
        </w:rPr>
        <w:t xml:space="preserve">a) </w:t>
      </w:r>
    </w:p>
    <w:p w:rsidR="00C36807" w:rsidRPr="000C0BC3" w:rsidRDefault="00C36807" w:rsidP="00C36807">
      <w:pPr>
        <w:rPr>
          <w:color w:val="auto"/>
          <w:sz w:val="20"/>
          <w:szCs w:val="20"/>
        </w:rPr>
      </w:pPr>
    </w:p>
    <w:p w:rsidR="00C36807" w:rsidRPr="000C0BC3" w:rsidRDefault="00C36807" w:rsidP="00C36807">
      <w:pPr>
        <w:rPr>
          <w:color w:val="auto"/>
          <w:sz w:val="20"/>
          <w:szCs w:val="20"/>
        </w:rPr>
      </w:pPr>
    </w:p>
    <w:p w:rsidR="00C36807" w:rsidRPr="000C0BC3" w:rsidRDefault="00C36807" w:rsidP="00C36807">
      <w:pPr>
        <w:ind w:left="360" w:hanging="360"/>
        <w:jc w:val="both"/>
        <w:rPr>
          <w:color w:val="auto"/>
        </w:rPr>
      </w:pPr>
    </w:p>
    <w:p w:rsidR="00C36807" w:rsidRPr="000C0BC3" w:rsidRDefault="00C36807" w:rsidP="00C36807">
      <w:pPr>
        <w:ind w:left="360" w:hanging="360"/>
        <w:jc w:val="both"/>
        <w:rPr>
          <w:rFonts w:eastAsia="Times New Roman"/>
          <w:i/>
          <w:iCs/>
          <w:color w:val="auto"/>
          <w:sz w:val="20"/>
          <w:szCs w:val="20"/>
          <w:lang w:eastAsia="ar-SA"/>
        </w:rPr>
      </w:pPr>
      <w:r w:rsidRPr="000C0BC3">
        <w:rPr>
          <w:rFonts w:eastAsia="Times New Roman"/>
          <w:i/>
          <w:iCs/>
          <w:color w:val="auto"/>
          <w:sz w:val="20"/>
          <w:szCs w:val="20"/>
          <w:lang w:eastAsia="ar-SA"/>
        </w:rPr>
        <w:t>*</w:t>
      </w:r>
      <w:r w:rsidRPr="000C0BC3">
        <w:rPr>
          <w:rFonts w:eastAsia="Times New Roman"/>
          <w:i/>
          <w:iCs/>
          <w:color w:val="auto"/>
          <w:sz w:val="20"/>
          <w:szCs w:val="20"/>
          <w:lang w:eastAsia="ar-SA"/>
        </w:rPr>
        <w:tab/>
      </w:r>
      <w:r w:rsidRPr="000C0BC3">
        <w:rPr>
          <w:rFonts w:eastAsia="Times New Roman"/>
          <w:i/>
          <w:iCs/>
          <w:color w:val="auto"/>
          <w:sz w:val="20"/>
          <w:szCs w:val="20"/>
          <w:lang w:eastAsia="ar-SA"/>
        </w:rPr>
        <w:tab/>
        <w:t>Niepotrzebne skreślić.</w:t>
      </w:r>
    </w:p>
    <w:p w:rsidR="00C36807" w:rsidRPr="000C0BC3" w:rsidRDefault="00C36807" w:rsidP="00C36807">
      <w:pPr>
        <w:spacing w:line="100" w:lineRule="atLeast"/>
        <w:ind w:left="360" w:hanging="360"/>
        <w:jc w:val="both"/>
        <w:rPr>
          <w:rFonts w:eastAsia="Times New Roman"/>
          <w:i/>
          <w:iCs/>
          <w:color w:val="auto"/>
          <w:sz w:val="20"/>
          <w:szCs w:val="20"/>
          <w:lang w:eastAsia="ar-SA"/>
        </w:rPr>
      </w:pPr>
    </w:p>
    <w:p w:rsidR="00C36807" w:rsidRPr="000C0BC3" w:rsidRDefault="00C36807" w:rsidP="00C36807">
      <w:pPr>
        <w:spacing w:line="100" w:lineRule="atLeast"/>
        <w:ind w:left="360" w:hanging="360"/>
        <w:jc w:val="both"/>
        <w:rPr>
          <w:rFonts w:eastAsia="Times New Roman"/>
          <w:i/>
          <w:iCs/>
          <w:color w:val="auto"/>
          <w:sz w:val="20"/>
          <w:szCs w:val="20"/>
          <w:lang w:eastAsia="ar-SA"/>
        </w:rPr>
      </w:pPr>
    </w:p>
    <w:p w:rsidR="00C36807" w:rsidRPr="000C0BC3" w:rsidRDefault="00C36807" w:rsidP="00C36807">
      <w:pPr>
        <w:spacing w:line="100" w:lineRule="atLeast"/>
        <w:jc w:val="both"/>
        <w:rPr>
          <w:rFonts w:eastAsia="Times New Roman"/>
          <w:i/>
          <w:iCs/>
          <w:color w:val="auto"/>
          <w:sz w:val="20"/>
          <w:szCs w:val="20"/>
          <w:lang w:eastAsia="ar-SA"/>
        </w:rPr>
      </w:pPr>
      <w:r w:rsidRPr="000C0BC3">
        <w:rPr>
          <w:rFonts w:eastAsia="Times New Roman"/>
          <w:i/>
          <w:iCs/>
          <w:color w:val="auto"/>
          <w:sz w:val="20"/>
          <w:szCs w:val="20"/>
          <w:lang w:eastAsia="ar-SA"/>
        </w:rPr>
        <w:t xml:space="preserve">Wykonawca na podstawie art. 24 ust. 11 ustawy </w:t>
      </w:r>
      <w:proofErr w:type="spellStart"/>
      <w:r w:rsidRPr="000C0BC3">
        <w:rPr>
          <w:rFonts w:eastAsia="Times New Roman"/>
          <w:i/>
          <w:iCs/>
          <w:color w:val="auto"/>
          <w:sz w:val="20"/>
          <w:szCs w:val="20"/>
          <w:lang w:eastAsia="ar-SA"/>
        </w:rPr>
        <w:t>PZP</w:t>
      </w:r>
      <w:proofErr w:type="spellEnd"/>
      <w:r w:rsidRPr="000C0BC3">
        <w:rPr>
          <w:rFonts w:eastAsia="Times New Roman"/>
          <w:i/>
          <w:iCs/>
          <w:color w:val="auto"/>
          <w:sz w:val="20"/>
          <w:szCs w:val="20"/>
          <w:lang w:eastAsia="ar-SA"/>
        </w:rPr>
        <w:t xml:space="preserve"> dostarcza powyższe oświadczenie o przynależności lub braku przynależności do tej samej grupy kapitałowej </w:t>
      </w:r>
      <w:r w:rsidRPr="000C0BC3">
        <w:rPr>
          <w:rFonts w:eastAsia="Times New Roman"/>
          <w:b/>
          <w:i/>
          <w:iCs/>
          <w:color w:val="auto"/>
          <w:sz w:val="20"/>
          <w:szCs w:val="20"/>
          <w:u w:val="single"/>
          <w:lang w:eastAsia="ar-SA"/>
        </w:rPr>
        <w:t>w terminie 3 dni</w:t>
      </w:r>
      <w:r w:rsidRPr="000C0BC3">
        <w:rPr>
          <w:rFonts w:eastAsia="Times New Roman"/>
          <w:i/>
          <w:iCs/>
          <w:color w:val="auto"/>
          <w:sz w:val="20"/>
          <w:szCs w:val="20"/>
          <w:lang w:eastAsia="ar-SA"/>
        </w:rPr>
        <w:t xml:space="preserve"> od dnia zamieszczenia na stronie internetowej informacji, o której mowa w art. 86 ust. 5 (nie wcześniej). Wraz ze złożeniem oświadczenia, wykonawca może przedstawić dowody, że powiązania z innym wykonawcą nie prowadz</w:t>
      </w:r>
      <w:bookmarkStart w:id="0" w:name="_GoBack1"/>
      <w:bookmarkEnd w:id="0"/>
      <w:r w:rsidRPr="000C0BC3">
        <w:rPr>
          <w:rFonts w:eastAsia="Times New Roman"/>
          <w:i/>
          <w:iCs/>
          <w:color w:val="auto"/>
          <w:sz w:val="20"/>
          <w:szCs w:val="20"/>
          <w:lang w:eastAsia="ar-SA"/>
        </w:rPr>
        <w:t>ą do zakłócenia konkurencji w postępowaniu o udzieleniu zamówienia.</w:t>
      </w:r>
    </w:p>
    <w:p w:rsidR="00C36807" w:rsidRPr="000C0BC3" w:rsidRDefault="00C36807" w:rsidP="00C36807">
      <w:pPr>
        <w:spacing w:line="100" w:lineRule="atLeast"/>
        <w:jc w:val="both"/>
        <w:rPr>
          <w:rFonts w:eastAsia="Times New Roman"/>
          <w:b/>
          <w:i/>
          <w:iCs/>
          <w:color w:val="auto"/>
          <w:lang w:eastAsia="ar-SA"/>
        </w:rPr>
      </w:pPr>
      <w:bookmarkStart w:id="1" w:name="_GoBack"/>
      <w:bookmarkEnd w:id="1"/>
    </w:p>
    <w:sectPr w:rsidR="00C36807" w:rsidRPr="000C0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  <w:b w:val="0"/>
        <w:spacing w:val="-11"/>
        <w:sz w:val="22"/>
        <w:szCs w:val="22"/>
        <w:lang w:val="pl-PL" w:eastAsia="ar-SA" w:bidi="ar-SA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b/>
        <w:bCs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b/>
        <w:bCs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b/>
        <w:bCs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b/>
        <w:bCs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b/>
        <w:bCs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807"/>
    <w:rsid w:val="00252D2A"/>
    <w:rsid w:val="0048355A"/>
    <w:rsid w:val="00682FCD"/>
    <w:rsid w:val="00C34FF2"/>
    <w:rsid w:val="00C36807"/>
    <w:rsid w:val="00F8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74AE3E-BD57-4713-9FEA-703868AD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36807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C36807"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C36807"/>
    <w:rPr>
      <w:rFonts w:ascii="Times New Roman" w:eastAsia="Tahoma" w:hAnsi="Times New Roman" w:cs="Times New Roman"/>
      <w:color w:val="000000"/>
      <w:sz w:val="28"/>
      <w:szCs w:val="24"/>
    </w:rPr>
  </w:style>
  <w:style w:type="character" w:customStyle="1" w:styleId="bold">
    <w:name w:val="bold"/>
    <w:rsid w:val="00C36807"/>
    <w:rPr>
      <w:b/>
    </w:rPr>
  </w:style>
  <w:style w:type="paragraph" w:styleId="Tekstpodstawowy">
    <w:name w:val="Body Text"/>
    <w:basedOn w:val="Normalny"/>
    <w:link w:val="TekstpodstawowyZnak"/>
    <w:rsid w:val="00C36807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36807"/>
    <w:rPr>
      <w:rFonts w:ascii="Arial" w:eastAsia="Tahoma" w:hAnsi="Arial" w:cs="Times New Roman"/>
      <w:color w:val="000000"/>
      <w:sz w:val="24"/>
      <w:szCs w:val="20"/>
    </w:rPr>
  </w:style>
  <w:style w:type="paragraph" w:customStyle="1" w:styleId="B">
    <w:name w:val="B"/>
    <w:rsid w:val="00C36807"/>
    <w:pPr>
      <w:suppressAutoHyphens/>
      <w:spacing w:before="240" w:after="0" w:line="240" w:lineRule="exact"/>
      <w:ind w:left="720"/>
      <w:jc w:val="both"/>
    </w:pPr>
    <w:rPr>
      <w:rFonts w:ascii="Times New Roman" w:eastAsia="Arial" w:hAnsi="Times New Roman" w:cs="Times New Roman"/>
      <w:sz w:val="24"/>
      <w:szCs w:val="20"/>
      <w:lang w:val="en-GB" w:eastAsia="ar-SA"/>
    </w:rPr>
  </w:style>
  <w:style w:type="paragraph" w:customStyle="1" w:styleId="center">
    <w:name w:val="center"/>
    <w:rsid w:val="00C36807"/>
    <w:pPr>
      <w:suppressAutoHyphens/>
      <w:spacing w:after="0" w:line="240" w:lineRule="auto"/>
      <w:jc w:val="center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right">
    <w:name w:val="right"/>
    <w:rsid w:val="00C36807"/>
    <w:pPr>
      <w:suppressAutoHyphens/>
      <w:spacing w:after="0" w:line="240" w:lineRule="auto"/>
      <w:jc w:val="right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C36807"/>
    <w:pPr>
      <w:ind w:left="720"/>
    </w:pPr>
  </w:style>
  <w:style w:type="paragraph" w:customStyle="1" w:styleId="Zwykytekst1">
    <w:name w:val="Zwykły tekst1"/>
    <w:basedOn w:val="Normalny"/>
    <w:rsid w:val="00C36807"/>
    <w:rPr>
      <w:rFonts w:ascii="Courier New" w:hAnsi="Courier New" w:cs="Courier New"/>
      <w:sz w:val="20"/>
      <w:szCs w:val="20"/>
    </w:rPr>
  </w:style>
  <w:style w:type="paragraph" w:customStyle="1" w:styleId="Maly">
    <w:name w:val="Maly"/>
    <w:rsid w:val="00C36807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eastAsia="Times New Roman" w:hAnsi="EFN AlphaBook PS" w:cs="EFN AlphaBook PS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Bereza</dc:creator>
  <cp:keywords/>
  <dc:description/>
  <cp:lastModifiedBy>Wojciech Bereza</cp:lastModifiedBy>
  <cp:revision>3</cp:revision>
  <dcterms:created xsi:type="dcterms:W3CDTF">2019-09-13T07:29:00Z</dcterms:created>
  <dcterms:modified xsi:type="dcterms:W3CDTF">2019-09-13T08:01:00Z</dcterms:modified>
</cp:coreProperties>
</file>